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2055CF" w:rsidRPr="00B004B5" w:rsidRDefault="0069283A" w:rsidP="004624D3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B004B5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A1AD3" wp14:editId="2BF3FB34">
                <wp:simplePos x="0" y="0"/>
                <wp:positionH relativeFrom="column">
                  <wp:posOffset>293370</wp:posOffset>
                </wp:positionH>
                <wp:positionV relativeFrom="paragraph">
                  <wp:posOffset>890270</wp:posOffset>
                </wp:positionV>
                <wp:extent cx="5625465" cy="662940"/>
                <wp:effectExtent l="0" t="0" r="13335" b="22860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5465" cy="6629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6" o:spid="_x0000_s1026" style="position:absolute;margin-left:23.1pt;margin-top:70.1pt;width:442.95pt;height:5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" fillcolor="white [3201]" strokecolor="#9bbb59 [3206]" strokeweight="2pt"/>
            </w:pict>
          </mc:Fallback>
        </mc:AlternateContent>
      </w:r>
      <w:r w:rsidR="004624D3" w:rsidRPr="00B004B5">
        <w:rPr>
          <w:noProof/>
          <w:color w:val="215868"/>
          <w:sz w:val="32"/>
          <w:szCs w:val="28"/>
        </w:rPr>
        <w:t xml:space="preserve">Kąt przy podstawie w trójkącie równoramiennym jest </w:t>
      </w:r>
      <w:bookmarkStart w:id="0" w:name="_GoBack"/>
      <w:r w:rsidR="004624D3" w:rsidRPr="00D83946">
        <w:rPr>
          <w:b/>
          <w:noProof/>
          <w:color w:val="215868"/>
          <w:sz w:val="32"/>
          <w:szCs w:val="28"/>
        </w:rPr>
        <w:t>cztery razy mniejszy</w:t>
      </w:r>
      <w:r w:rsidR="004624D3" w:rsidRPr="00B004B5">
        <w:rPr>
          <w:noProof/>
          <w:color w:val="215868"/>
          <w:sz w:val="32"/>
          <w:szCs w:val="28"/>
        </w:rPr>
        <w:t xml:space="preserve"> </w:t>
      </w:r>
      <w:bookmarkEnd w:id="0"/>
      <w:r w:rsidR="004624D3" w:rsidRPr="00B004B5">
        <w:rPr>
          <w:noProof/>
          <w:color w:val="215868"/>
          <w:sz w:val="32"/>
          <w:szCs w:val="28"/>
        </w:rPr>
        <w:t>od kąta między ramionami tego trójkąta. Oblicz kąty tego trójkąta</w:t>
      </w:r>
      <w:r w:rsidR="00ED329E" w:rsidRPr="00B004B5">
        <w:rPr>
          <w:noProof/>
          <w:color w:val="215868"/>
          <w:sz w:val="32"/>
          <w:szCs w:val="28"/>
        </w:rPr>
        <w:t>.</w:t>
      </w:r>
      <w:r w:rsidRPr="00B004B5">
        <w:rPr>
          <w:noProof/>
          <w:color w:val="215868"/>
          <w:sz w:val="32"/>
          <w:szCs w:val="28"/>
        </w:rPr>
        <w:t xml:space="preserve"> </w:t>
      </w:r>
      <w:r w:rsidR="004624D3" w:rsidRPr="00B004B5">
        <w:rPr>
          <w:noProof/>
          <w:color w:val="215868"/>
          <w:sz w:val="32"/>
          <w:szCs w:val="28"/>
        </w:rPr>
        <w:br/>
      </w:r>
      <w:r w:rsidR="004624D3" w:rsidRPr="00B004B5">
        <w:rPr>
          <w:noProof/>
          <w:color w:val="215868"/>
          <w:sz w:val="32"/>
          <w:szCs w:val="28"/>
        </w:rPr>
        <w:br/>
      </w:r>
      <w:r w:rsidR="00A43606" w:rsidRPr="00B004B5">
        <w:rPr>
          <w:noProof/>
          <w:color w:val="215868"/>
          <w:sz w:val="32"/>
          <w:szCs w:val="28"/>
        </w:rPr>
        <w:br/>
      </w:r>
    </w:p>
    <w:p w:rsidR="0069283A" w:rsidRPr="0069283A" w:rsidRDefault="0069283A" w:rsidP="0069283A">
      <w:pPr>
        <w:rPr>
          <w:lang w:eastAsia="pl-PL"/>
        </w:rPr>
      </w:pPr>
    </w:p>
    <w:p w:rsidR="004624D3" w:rsidRPr="00B004B5" w:rsidRDefault="004624D3" w:rsidP="004624D3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004B5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CEED6B" wp14:editId="4E771D47">
                <wp:simplePos x="0" y="0"/>
                <wp:positionH relativeFrom="column">
                  <wp:posOffset>292735</wp:posOffset>
                </wp:positionH>
                <wp:positionV relativeFrom="paragraph">
                  <wp:posOffset>894715</wp:posOffset>
                </wp:positionV>
                <wp:extent cx="5625465" cy="662940"/>
                <wp:effectExtent l="0" t="0" r="13335" b="22860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5465" cy="6629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0" o:spid="_x0000_s1026" style="position:absolute;margin-left:23.05pt;margin-top:70.45pt;width:442.95pt;height:52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" fillcolor="white [3201]" strokecolor="#9bbb59 [3206]" strokeweight="2pt"/>
            </w:pict>
          </mc:Fallback>
        </mc:AlternateContent>
      </w:r>
      <w:r w:rsidRPr="00B004B5">
        <w:rPr>
          <w:noProof/>
          <w:color w:val="215868"/>
          <w:sz w:val="32"/>
          <w:szCs w:val="28"/>
        </w:rPr>
        <w:t xml:space="preserve">Długości boków trójkąta wyrażone są liczbami naturalnymi. Jeden bok ma długość </w:t>
      </w:r>
      <w:r w:rsidRPr="00D83946">
        <w:rPr>
          <w:b/>
          <w:noProof/>
          <w:color w:val="215868"/>
          <w:sz w:val="32"/>
          <w:szCs w:val="28"/>
        </w:rPr>
        <w:t>7 cm</w:t>
      </w:r>
      <w:r w:rsidRPr="00B004B5">
        <w:rPr>
          <w:noProof/>
          <w:color w:val="215868"/>
          <w:sz w:val="32"/>
          <w:szCs w:val="28"/>
        </w:rPr>
        <w:t xml:space="preserve"> i </w:t>
      </w:r>
      <w:r w:rsidRPr="00D83946">
        <w:rPr>
          <w:b/>
          <w:noProof/>
          <w:color w:val="215868"/>
          <w:sz w:val="32"/>
          <w:szCs w:val="28"/>
        </w:rPr>
        <w:t>8 cm</w:t>
      </w:r>
      <w:r w:rsidRPr="00B004B5">
        <w:rPr>
          <w:noProof/>
          <w:color w:val="215868"/>
          <w:sz w:val="32"/>
          <w:szCs w:val="28"/>
        </w:rPr>
        <w:t>. Ja</w:t>
      </w:r>
      <w:r w:rsidR="00D83946">
        <w:rPr>
          <w:noProof/>
          <w:color w:val="215868"/>
          <w:sz w:val="32"/>
          <w:szCs w:val="28"/>
        </w:rPr>
        <w:t>ką długość może mieć trzeci bok</w:t>
      </w:r>
      <w:r w:rsidRPr="00B004B5">
        <w:rPr>
          <w:noProof/>
          <w:color w:val="215868"/>
          <w:sz w:val="32"/>
          <w:szCs w:val="28"/>
        </w:rPr>
        <w:t>. Podaj wszystkie możliwości.</w:t>
      </w:r>
      <w:r w:rsidRPr="00B004B5">
        <w:rPr>
          <w:noProof/>
          <w:color w:val="215868"/>
          <w:sz w:val="32"/>
          <w:szCs w:val="28"/>
        </w:rPr>
        <w:br/>
      </w:r>
      <w:r w:rsidRPr="00B004B5">
        <w:rPr>
          <w:noProof/>
          <w:color w:val="215868"/>
          <w:sz w:val="32"/>
          <w:szCs w:val="28"/>
        </w:rPr>
        <w:br/>
      </w:r>
      <w:r w:rsidRPr="00B004B5">
        <w:rPr>
          <w:noProof/>
          <w:color w:val="215868"/>
          <w:sz w:val="32"/>
          <w:szCs w:val="28"/>
        </w:rPr>
        <w:br/>
      </w:r>
      <w:r w:rsidRPr="00B004B5">
        <w:rPr>
          <w:noProof/>
          <w:color w:val="215868"/>
          <w:sz w:val="32"/>
          <w:szCs w:val="28"/>
        </w:rPr>
        <w:br/>
      </w:r>
    </w:p>
    <w:p w:rsidR="00E33B11" w:rsidRPr="00B004B5" w:rsidRDefault="004624D3" w:rsidP="004624D3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004B5">
        <w:rPr>
          <w:noProof/>
          <w:color w:val="215868"/>
          <w:sz w:val="32"/>
          <w:szCs w:val="28"/>
        </w:rPr>
        <w:drawing>
          <wp:anchor distT="0" distB="0" distL="114300" distR="114300" simplePos="0" relativeHeight="251683840" behindDoc="0" locked="0" layoutInCell="1" allowOverlap="1" wp14:anchorId="1F18DBCB" wp14:editId="17B4B0FF">
            <wp:simplePos x="0" y="0"/>
            <wp:positionH relativeFrom="column">
              <wp:posOffset>2731770</wp:posOffset>
            </wp:positionH>
            <wp:positionV relativeFrom="paragraph">
              <wp:posOffset>1697990</wp:posOffset>
            </wp:positionV>
            <wp:extent cx="2667000" cy="2401363"/>
            <wp:effectExtent l="19050" t="0" r="19050" b="913765"/>
            <wp:wrapNone/>
            <wp:docPr id="22" name="Obraz 22" descr="C:\Users\Marcin\AppData\Local\Microsoft\Windows\Temporary Internet Files\Content.IE5\PYKLJD65\MC9004415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C:\Users\Marcin\AppData\Local\Microsoft\Windows\Temporary Internet Files\Content.IE5\PYKLJD65\MC900441515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401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reflection blurRad="6350" stA="52000" endA="300" endPos="3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04B5">
        <w:rPr>
          <w:noProof/>
          <w:color w:val="215868"/>
          <w:sz w:val="32"/>
          <w:szCs w:val="28"/>
        </w:rPr>
        <w:t>Uzasadnij, że w dowolnym trójkącie miara kąta zewnętrznego jest równa sumie miar dwóch kątów wewnętrznych do niego nieprzyległych.</w:t>
      </w:r>
      <w:r w:rsidR="00B317CB" w:rsidRPr="00B004B5">
        <w:rPr>
          <w:noProof/>
          <w:color w:val="215868"/>
          <w:sz w:val="32"/>
          <w:szCs w:val="28"/>
        </w:rPr>
        <w:br/>
      </w:r>
      <w:r w:rsidR="002136B7" w:rsidRPr="00B004B5">
        <w:rPr>
          <w:noProof/>
          <w:color w:val="215868"/>
          <w:sz w:val="32"/>
          <w:szCs w:val="28"/>
        </w:rPr>
        <w:br/>
      </w:r>
    </w:p>
    <w:sectPr w:rsidR="00E33B11" w:rsidRPr="00B004B5" w:rsidSect="001400E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E4E" w:rsidRDefault="006F4E4E">
      <w:pPr>
        <w:spacing w:after="0" w:line="240" w:lineRule="auto"/>
      </w:pPr>
      <w:r>
        <w:separator/>
      </w:r>
    </w:p>
  </w:endnote>
  <w:endnote w:type="continuationSeparator" w:id="0">
    <w:p w:rsidR="006F4E4E" w:rsidRDefault="006F4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D83946" w:rsidRPr="00D83946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D83946" w:rsidRPr="00D83946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E4E" w:rsidRDefault="006F4E4E">
      <w:pPr>
        <w:spacing w:after="0" w:line="240" w:lineRule="auto"/>
      </w:pPr>
      <w:r>
        <w:separator/>
      </w:r>
    </w:p>
  </w:footnote>
  <w:footnote w:type="continuationSeparator" w:id="0">
    <w:p w:rsidR="006F4E4E" w:rsidRDefault="006F4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52E161" wp14:editId="4D9D4A56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69283A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69283A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Kąty i odcinki w trójkącie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69283A">
                    <w:pPr>
                      <w:jc w:val="center"/>
                      <w:rPr>
                        <w:color w:val="FFFFFF"/>
                      </w:rPr>
                    </w:pPr>
                    <w:r w:rsidRPr="0069283A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Kąty i odcinki w trójkącie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639A813" wp14:editId="0CF1AAC9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75000"/>
                        </a:schemeClr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" fillcolor="#31849b [2408]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200894"/>
    <w:rsid w:val="002011E6"/>
    <w:rsid w:val="00204AE9"/>
    <w:rsid w:val="002055CF"/>
    <w:rsid w:val="002136B7"/>
    <w:rsid w:val="002152B5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5685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1483"/>
    <w:rsid w:val="006369DA"/>
    <w:rsid w:val="00656333"/>
    <w:rsid w:val="0066326B"/>
    <w:rsid w:val="00670B64"/>
    <w:rsid w:val="00674085"/>
    <w:rsid w:val="0069283A"/>
    <w:rsid w:val="00693C94"/>
    <w:rsid w:val="006C3566"/>
    <w:rsid w:val="006D3270"/>
    <w:rsid w:val="006E6451"/>
    <w:rsid w:val="006F0410"/>
    <w:rsid w:val="006F45E2"/>
    <w:rsid w:val="006F4E4E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004B5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5403"/>
    <w:rsid w:val="00D83946"/>
    <w:rsid w:val="00D90B1D"/>
    <w:rsid w:val="00DA1DCA"/>
    <w:rsid w:val="00DB5BA6"/>
    <w:rsid w:val="00DB718D"/>
    <w:rsid w:val="00DC21B1"/>
    <w:rsid w:val="00DC28F1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66104"/>
    <w:rsid w:val="00F93220"/>
    <w:rsid w:val="00FA3D50"/>
    <w:rsid w:val="00FA4804"/>
    <w:rsid w:val="00FC3E7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743CD-6267-44E0-9FDB-245804278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2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4</cp:revision>
  <cp:lastPrinted>2013-08-16T16:41:00Z</cp:lastPrinted>
  <dcterms:created xsi:type="dcterms:W3CDTF">2013-08-25T07:50:00Z</dcterms:created>
  <dcterms:modified xsi:type="dcterms:W3CDTF">2013-08-25T08:44:00Z</dcterms:modified>
</cp:coreProperties>
</file>